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770" w:rsidRDefault="007F70E4"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editId="2A3D5B55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997700" cy="29527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0" cy="2952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LightGrid-Accent1"/>
                              <w:tblW w:w="5000" w:type="pct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51"/>
                            </w:tblGrid>
                            <w:tr w:rsidR="00304770" w:rsidTr="00A14B70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0" w:type="auto"/>
                                </w:tcPr>
                                <w:p w:rsidR="00304770" w:rsidRDefault="00304770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304770" w:rsidTr="00A14B70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0" w:type="auto"/>
                                </w:tcPr>
                                <w:p w:rsidR="00304770" w:rsidRDefault="00304770">
                                  <w:pPr>
                                    <w:pStyle w:val="NoSpacing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04770" w:rsidTr="00A14B70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0" w:type="auto"/>
                                </w:tcPr>
                                <w:p w:rsidR="00304770" w:rsidRDefault="00304770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4770" w:rsidRDefault="00304770">
                            <w:pPr>
                              <w:spacing w:after="0"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0;width:551pt;height:23.2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" o:allowincell="f" filled="f" stroked="f">
                <v:textbox inset="0,0,0,0">
                  <w:txbxContent>
                    <w:tbl>
                      <w:tblPr>
                        <w:tblStyle w:val="LightGrid-Accent1"/>
                        <w:tblW w:w="5000" w:type="pct"/>
                        <w:tblLook w:val="04A0" w:firstRow="1" w:lastRow="0" w:firstColumn="1" w:lastColumn="0" w:noHBand="0" w:noVBand="1"/>
                      </w:tblPr>
                      <w:tblGrid>
                        <w:gridCol w:w="11251"/>
                      </w:tblGrid>
                      <w:tr w:rsidR="00304770" w:rsidTr="00A14B70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0" w:type="auto"/>
                          </w:tcPr>
                          <w:p w:rsidR="00304770" w:rsidRDefault="00304770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304770" w:rsidTr="00A14B70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0" w:type="auto"/>
                          </w:tcPr>
                          <w:p w:rsidR="00304770" w:rsidRDefault="00304770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04770" w:rsidTr="00A14B70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0" w:type="auto"/>
                          </w:tcPr>
                          <w:p w:rsidR="00304770" w:rsidRDefault="00304770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304770" w:rsidRDefault="00304770">
                      <w:pPr>
                        <w:spacing w:after="0"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011995" w:rsidRDefault="007F70E4" w:rsidP="00011995">
      <w:pPr>
        <w:pStyle w:val="DateText"/>
      </w:pPr>
      <w:sdt>
        <w:sdtPr>
          <w:id w:val="19890522"/>
          <w:placeholder>
            <w:docPart w:val="AF095A30FBA349F6AEC9AEAF05141A27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4-17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011995">
            <w:t>4/17/2012</w:t>
          </w:r>
        </w:sdtContent>
      </w:sdt>
    </w:p>
    <w:p w:rsidR="00011995" w:rsidRDefault="00011995" w:rsidP="00011995">
      <w:pPr>
        <w:pStyle w:val="DateText"/>
      </w:pPr>
    </w:p>
    <w:p w:rsidR="00011995" w:rsidRDefault="00011995" w:rsidP="00011995">
      <w:pPr>
        <w:pStyle w:val="DateText"/>
      </w:pPr>
    </w:p>
    <w:p w:rsidR="00304770" w:rsidRPr="00011995" w:rsidRDefault="00011995" w:rsidP="00011995">
      <w:pPr>
        <w:pStyle w:val="DateText"/>
        <w:ind w:firstLine="720"/>
        <w:rPr>
          <w:b/>
          <w:sz w:val="24"/>
        </w:rPr>
      </w:pPr>
      <w:r w:rsidRPr="00011995">
        <w:rPr>
          <w:b/>
          <w:sz w:val="24"/>
        </w:rPr>
        <w:t xml:space="preserve">Dear Moses Hampton, </w:t>
      </w:r>
    </w:p>
    <w:p w:rsidR="00304770" w:rsidRPr="005D5375" w:rsidRDefault="00011995" w:rsidP="005D5375">
      <w:pPr>
        <w:ind w:firstLine="720"/>
        <w:rPr>
          <w:sz w:val="24"/>
          <w:szCs w:val="24"/>
        </w:rPr>
      </w:pPr>
      <w:r w:rsidRPr="005D5375">
        <w:rPr>
          <w:sz w:val="24"/>
          <w:szCs w:val="24"/>
        </w:rPr>
        <w:t>It has come to my attention that you are looking for a candidate to go overseas to China. I think I would</w:t>
      </w:r>
      <w:r w:rsidR="00A14B70">
        <w:rPr>
          <w:sz w:val="24"/>
          <w:szCs w:val="24"/>
        </w:rPr>
        <w:t xml:space="preserve"> be</w:t>
      </w:r>
      <w:bookmarkStart w:id="0" w:name="_GoBack"/>
      <w:bookmarkEnd w:id="0"/>
      <w:r w:rsidRPr="005D5375">
        <w:rPr>
          <w:sz w:val="24"/>
          <w:szCs w:val="24"/>
        </w:rPr>
        <w:t xml:space="preserve"> perfectly suitable for this position. First of all, the reason why I chose China is because it is becoming a bigger and bigger country as we speak and I would like to learn about it because one day it might be the most powerful country in the world. As I take this course, I expect to </w:t>
      </w:r>
      <w:r w:rsidR="000F1E37" w:rsidRPr="005D5375">
        <w:rPr>
          <w:sz w:val="24"/>
          <w:szCs w:val="24"/>
        </w:rPr>
        <w:t>learn how Chinese people interact with each other, what they eat, some words they speak, and all of the necessary things I</w:t>
      </w:r>
      <w:r w:rsidR="0072159B" w:rsidRPr="005D5375">
        <w:rPr>
          <w:sz w:val="24"/>
          <w:szCs w:val="24"/>
        </w:rPr>
        <w:t xml:space="preserve"> would need to know to take a trip to China and successfully complete the overseas mission. After I return, I could go into so many careers because I would fully understand the Chinese the culture. For example, I </w:t>
      </w:r>
      <w:r w:rsidR="00031960" w:rsidRPr="005D5375">
        <w:rPr>
          <w:sz w:val="24"/>
          <w:szCs w:val="24"/>
        </w:rPr>
        <w:t>co</w:t>
      </w:r>
      <w:r w:rsidR="005D5375">
        <w:rPr>
          <w:sz w:val="24"/>
          <w:szCs w:val="24"/>
        </w:rPr>
        <w:t>uld become a language teacher for</w:t>
      </w:r>
      <w:r w:rsidR="00031960" w:rsidRPr="005D5375">
        <w:rPr>
          <w:sz w:val="24"/>
          <w:szCs w:val="24"/>
        </w:rPr>
        <w:t xml:space="preserve"> middle school or high school kids, </w:t>
      </w:r>
      <w:r w:rsidR="005D5375" w:rsidRPr="005D5375">
        <w:rPr>
          <w:sz w:val="24"/>
          <w:szCs w:val="24"/>
        </w:rPr>
        <w:t>or I could be a business negotiator for U.S. to Chinese businesses.</w:t>
      </w:r>
      <w:r w:rsidR="00081291">
        <w:rPr>
          <w:sz w:val="24"/>
          <w:szCs w:val="24"/>
        </w:rPr>
        <w:t xml:space="preserve"> </w:t>
      </w:r>
      <w:r w:rsidR="00A14B70">
        <w:rPr>
          <w:sz w:val="24"/>
          <w:szCs w:val="24"/>
        </w:rPr>
        <w:t xml:space="preserve"> Overall, I have had a lot of experience around Chinese people, but I would to have more. </w:t>
      </w:r>
      <w:r w:rsidR="005D5375" w:rsidRPr="005D5375">
        <w:rPr>
          <w:sz w:val="24"/>
          <w:szCs w:val="24"/>
        </w:rPr>
        <w:t xml:space="preserve"> </w:t>
      </w:r>
    </w:p>
    <w:p w:rsidR="00304770" w:rsidRDefault="00011995">
      <w:pPr>
        <w:pStyle w:val="Closing"/>
      </w:pPr>
      <w:r>
        <w:t xml:space="preserve">Sincerely, </w:t>
      </w:r>
    </w:p>
    <w:p w:rsidR="00011995" w:rsidRDefault="00011995">
      <w:pPr>
        <w:pStyle w:val="Closing"/>
      </w:pPr>
      <w:r>
        <w:t>Kelley Swick</w:t>
      </w:r>
    </w:p>
    <w:sectPr w:rsidR="00011995">
      <w:footerReference w:type="even" r:id="rId10"/>
      <w:footerReference w:type="default" r:id="rId11"/>
      <w:headerReference w:type="first" r:id="rId12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0E4" w:rsidRDefault="007F70E4">
      <w:pPr>
        <w:spacing w:after="0" w:line="240" w:lineRule="auto"/>
      </w:pPr>
      <w:r>
        <w:separator/>
      </w:r>
    </w:p>
  </w:endnote>
  <w:endnote w:type="continuationSeparator" w:id="0">
    <w:p w:rsidR="007F70E4" w:rsidRDefault="007F7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770" w:rsidRDefault="007F70E4">
    <w:pPr>
      <w:pStyle w:val="Foot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2529F72" wp14:editId="26BBB494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4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304770" w:rsidRDefault="007F70E4">
                          <w:pPr>
                            <w:pStyle w:val="GrayText"/>
                          </w:pPr>
                          <w:sdt>
                            <w:sdtPr>
                              <w:id w:val="2388824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11995">
                                <w:t xml:space="preserve">Kelley </w:t>
                              </w:r>
                              <w:proofErr w:type="spellStart"/>
                              <w:r w:rsidR="00011995">
                                <w:t>Swic</w:t>
                              </w:r>
                              <w:proofErr w:type="spellEnd"/>
                            </w:sdtContent>
                          </w:sdt>
                          <w:r>
                            <w:t xml:space="preserve"> 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2" o:spid="_x0000_s1027" style="position:absolute;margin-left:0;margin-top:0;width:41.85pt;height:9in;z-index:251666432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" o:allowincell="f" filled="f" stroked="f">
              <v:textbox style="layout-flow:vertical;mso-layout-flow-alt:bottom-to-top" inset=",,8.64pt,10.8pt">
                <w:txbxContent>
                  <w:p w:rsidR="00304770" w:rsidRDefault="007F70E4">
                    <w:pPr>
                      <w:pStyle w:val="GrayText"/>
                    </w:pPr>
                    <w:sdt>
                      <w:sdtPr>
                        <w:id w:val="2388824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011995">
                          <w:t xml:space="preserve">Kelley </w:t>
                        </w:r>
                        <w:proofErr w:type="spellStart"/>
                        <w:r w:rsidR="00011995">
                          <w:t>Swic</w:t>
                        </w:r>
                        <w:proofErr w:type="spellEnd"/>
                      </w:sdtContent>
                    </w:sdt>
                    <w:r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0A0B5548" wp14:editId="6FD351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5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1.15pt;height:742.85pt;z-index:25166745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8EB3528" wp14:editId="12631148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6" name="Oval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304770" w:rsidRDefault="007F70E4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1" o:spid="_x0000_s1028" style="position:absolute;margin-left:0;margin-top:0;width:41pt;height:41pt;z-index:25166540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B9207qgAgAAcw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304770" w:rsidRDefault="007F70E4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770" w:rsidRDefault="007F70E4">
    <w:pPr>
      <w:rPr>
        <w:sz w:val="20"/>
      </w:rPr>
    </w:pPr>
    <w:r>
      <w:rPr>
        <w:noProof/>
        <w:sz w:val="10"/>
        <w:szCs w:val="10"/>
        <w:lang w:eastAsia="en-US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D9AB126" wp14:editId="328AEF46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7" name="Rectang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304770" w:rsidRDefault="007F70E4">
                          <w:pPr>
                            <w:pStyle w:val="GrayText"/>
                          </w:pPr>
                          <w:sdt>
                            <w:sdtPr>
                              <w:id w:val="-5956217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11995">
                                <w:t xml:space="preserve">Kelley </w:t>
                              </w:r>
                              <w:proofErr w:type="spellStart"/>
                              <w:r w:rsidR="00011995">
                                <w:t>Swic</w:t>
                              </w:r>
                              <w:proofErr w:type="spellEnd"/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4" o:spid="_x0000_s1029" style="position:absolute;margin-left:-4.35pt;margin-top:0;width:46.85pt;height:9in;z-index:251663360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" o:allowincell="f" filled="f" stroked="f">
              <v:textbox style="layout-flow:vertical;mso-layout-flow-alt:bottom-to-top" inset=",,8.64pt,10.8pt">
                <w:txbxContent>
                  <w:p w:rsidR="00304770" w:rsidRDefault="007F70E4">
                    <w:pPr>
                      <w:pStyle w:val="GrayText"/>
                    </w:pPr>
                    <w:sdt>
                      <w:sdtPr>
                        <w:id w:val="-5956217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011995">
                          <w:t xml:space="preserve">Kelley </w:t>
                        </w:r>
                        <w:proofErr w:type="spellStart"/>
                        <w:r w:rsidR="00011995">
                          <w:t>Swic</w:t>
                        </w:r>
                        <w:proofErr w:type="spellEnd"/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70A1CA2" wp14:editId="79F9424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11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1" o:spid="_x0000_s1026" style="position:absolute;margin-left:0;margin-top:0;width:561.15pt;height:742.85pt;z-index:25166233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A7065F2" wp14:editId="7503F21E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2540" t="0" r="635" b="3175"/>
              <wp:wrapNone/>
              <wp:docPr id="12" name="Ov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304770" w:rsidRDefault="007F70E4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3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8" o:spid="_x0000_s1030" style="position:absolute;margin-left:-10.2pt;margin-top:0;width:41pt;height:41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Jz71QKgAgAAdA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304770" w:rsidRDefault="007F70E4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3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304770" w:rsidRDefault="00304770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0E4" w:rsidRDefault="007F70E4">
      <w:pPr>
        <w:spacing w:after="0" w:line="240" w:lineRule="auto"/>
      </w:pPr>
      <w:r>
        <w:separator/>
      </w:r>
    </w:p>
  </w:footnote>
  <w:footnote w:type="continuationSeparator" w:id="0">
    <w:p w:rsidR="007F70E4" w:rsidRDefault="007F7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770" w:rsidRDefault="007F70E4">
    <w:pPr>
      <w:pStyle w:val="Head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336C56BF" wp14:editId="5E489BC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0735" cy="9455150"/>
              <wp:effectExtent l="0" t="0" r="0" b="0"/>
              <wp:wrapNone/>
              <wp:docPr id="9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50735" cy="945515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3.05pt;height:744.5pt;z-index:25166950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" o:allowincell="f" filled="f" fillcolor="black" strokeweight="1pt"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995"/>
    <w:rsid w:val="00011995"/>
    <w:rsid w:val="00031960"/>
    <w:rsid w:val="00081291"/>
    <w:rsid w:val="000F1E37"/>
    <w:rsid w:val="00304770"/>
    <w:rsid w:val="005D5375"/>
    <w:rsid w:val="0072159B"/>
    <w:rsid w:val="007F70E4"/>
    <w:rsid w:val="00A14B70"/>
    <w:rsid w:val="00BA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  <w:style w:type="table" w:styleId="MediumShading2-Accent2">
    <w:name w:val="Medium Shading 2 Accent 2"/>
    <w:basedOn w:val="TableNormal"/>
    <w:uiPriority w:val="42"/>
    <w:rsid w:val="00A14B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2D1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2D1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2D1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List-Accent3">
    <w:name w:val="Colorful List Accent 3"/>
    <w:basedOn w:val="TableNormal"/>
    <w:uiPriority w:val="43"/>
    <w:rsid w:val="00A14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3F0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74E40" w:themeFill="accent4" w:themeFillShade="CC"/>
      </w:tcPr>
    </w:tblStylePr>
    <w:tblStylePr w:type="lastRow">
      <w:rPr>
        <w:b/>
        <w:bCs/>
        <w:color w:val="774E4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styleId="ColorfulShading-Accent3">
    <w:name w:val="Colorful Shading Accent 3"/>
    <w:basedOn w:val="TableNormal"/>
    <w:uiPriority w:val="43"/>
    <w:rsid w:val="00A14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56251" w:themeColor="accent4"/>
        <w:left w:val="single" w:sz="4" w:space="0" w:color="A28E6A" w:themeColor="accent3"/>
        <w:bottom w:val="single" w:sz="4" w:space="0" w:color="A28E6A" w:themeColor="accent3"/>
        <w:right w:val="single" w:sz="4" w:space="0" w:color="A28E6A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3F0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56251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553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553D" w:themeColor="accent3" w:themeShade="99"/>
          <w:insideV w:val="nil"/>
        </w:tcBorders>
        <w:shd w:val="clear" w:color="auto" w:fill="62553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553D" w:themeFill="accent3" w:themeFillShade="99"/>
      </w:tcPr>
    </w:tblStylePr>
    <w:tblStylePr w:type="band1Vert">
      <w:tblPr/>
      <w:tcPr>
        <w:shd w:val="clear" w:color="auto" w:fill="D9D1C3" w:themeFill="accent3" w:themeFillTint="66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DarkList-Accent3">
    <w:name w:val="Dark List Accent 3"/>
    <w:basedOn w:val="TableNormal"/>
    <w:uiPriority w:val="43"/>
    <w:rsid w:val="00A14B7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28E6A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4633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6A4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6A4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6A4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6A4D" w:themeFill="accent3" w:themeFillShade="BF"/>
      </w:tcPr>
    </w:tblStylePr>
  </w:style>
  <w:style w:type="table" w:styleId="LightList-Accent3">
    <w:name w:val="Light List Accent 3"/>
    <w:basedOn w:val="TableNormal"/>
    <w:uiPriority w:val="43"/>
    <w:rsid w:val="00A14B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28E6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</w:style>
  <w:style w:type="table" w:styleId="MediumShading2-Accent6">
    <w:name w:val="Medium Shading 2 Accent 6"/>
    <w:basedOn w:val="TableNormal"/>
    <w:uiPriority w:val="46"/>
    <w:rsid w:val="00A14B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5D5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5D5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5D5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List">
    <w:name w:val="Colorful List"/>
    <w:basedOn w:val="TableNormal"/>
    <w:uiPriority w:val="40"/>
    <w:rsid w:val="00A14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B2318" w:themeFill="accent2" w:themeFillShade="CC"/>
      </w:tcPr>
    </w:tblStylePr>
    <w:tblStylePr w:type="lastRow">
      <w:rPr>
        <w:b/>
        <w:bCs/>
        <w:color w:val="7B231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Grid-Accent1">
    <w:name w:val="Light Grid Accent 1"/>
    <w:basedOn w:val="TableNormal"/>
    <w:uiPriority w:val="41"/>
    <w:rsid w:val="00A14B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34817" w:themeColor="accent1"/>
        <w:left w:val="single" w:sz="8" w:space="0" w:color="D34817" w:themeColor="accent1"/>
        <w:bottom w:val="single" w:sz="8" w:space="0" w:color="D34817" w:themeColor="accent1"/>
        <w:right w:val="single" w:sz="8" w:space="0" w:color="D34817" w:themeColor="accent1"/>
        <w:insideH w:val="single" w:sz="8" w:space="0" w:color="D34817" w:themeColor="accent1"/>
        <w:insideV w:val="single" w:sz="8" w:space="0" w:color="D3481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34817" w:themeColor="accent1"/>
          <w:left w:val="single" w:sz="8" w:space="0" w:color="D34817" w:themeColor="accent1"/>
          <w:bottom w:val="single" w:sz="18" w:space="0" w:color="D34817" w:themeColor="accent1"/>
          <w:right w:val="single" w:sz="8" w:space="0" w:color="D34817" w:themeColor="accent1"/>
          <w:insideH w:val="nil"/>
          <w:insideV w:val="single" w:sz="8" w:space="0" w:color="D3481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34817" w:themeColor="accent1"/>
          <w:left w:val="single" w:sz="8" w:space="0" w:color="D34817" w:themeColor="accent1"/>
          <w:bottom w:val="single" w:sz="8" w:space="0" w:color="D34817" w:themeColor="accent1"/>
          <w:right w:val="single" w:sz="8" w:space="0" w:color="D34817" w:themeColor="accent1"/>
          <w:insideH w:val="nil"/>
          <w:insideV w:val="single" w:sz="8" w:space="0" w:color="D3481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34817" w:themeColor="accent1"/>
          <w:left w:val="single" w:sz="8" w:space="0" w:color="D34817" w:themeColor="accent1"/>
          <w:bottom w:val="single" w:sz="8" w:space="0" w:color="D34817" w:themeColor="accent1"/>
          <w:right w:val="single" w:sz="8" w:space="0" w:color="D34817" w:themeColor="accent1"/>
        </w:tcBorders>
      </w:tcPr>
    </w:tblStylePr>
    <w:tblStylePr w:type="band1Vert">
      <w:tblPr/>
      <w:tcPr>
        <w:tcBorders>
          <w:top w:val="single" w:sz="8" w:space="0" w:color="D34817" w:themeColor="accent1"/>
          <w:left w:val="single" w:sz="8" w:space="0" w:color="D34817" w:themeColor="accent1"/>
          <w:bottom w:val="single" w:sz="8" w:space="0" w:color="D34817" w:themeColor="accent1"/>
          <w:right w:val="single" w:sz="8" w:space="0" w:color="D34817" w:themeColor="accent1"/>
        </w:tcBorders>
        <w:shd w:val="clear" w:color="auto" w:fill="F8CFC1" w:themeFill="accent1" w:themeFillTint="3F"/>
      </w:tcPr>
    </w:tblStylePr>
    <w:tblStylePr w:type="band1Horz">
      <w:tblPr/>
      <w:tcPr>
        <w:tcBorders>
          <w:top w:val="single" w:sz="8" w:space="0" w:color="D34817" w:themeColor="accent1"/>
          <w:left w:val="single" w:sz="8" w:space="0" w:color="D34817" w:themeColor="accent1"/>
          <w:bottom w:val="single" w:sz="8" w:space="0" w:color="D34817" w:themeColor="accent1"/>
          <w:right w:val="single" w:sz="8" w:space="0" w:color="D34817" w:themeColor="accent1"/>
          <w:insideV w:val="single" w:sz="8" w:space="0" w:color="D34817" w:themeColor="accent1"/>
        </w:tcBorders>
        <w:shd w:val="clear" w:color="auto" w:fill="F8CFC1" w:themeFill="accent1" w:themeFillTint="3F"/>
      </w:tcPr>
    </w:tblStylePr>
    <w:tblStylePr w:type="band2Horz">
      <w:tblPr/>
      <w:tcPr>
        <w:tcBorders>
          <w:top w:val="single" w:sz="8" w:space="0" w:color="D34817" w:themeColor="accent1"/>
          <w:left w:val="single" w:sz="8" w:space="0" w:color="D34817" w:themeColor="accent1"/>
          <w:bottom w:val="single" w:sz="8" w:space="0" w:color="D34817" w:themeColor="accent1"/>
          <w:right w:val="single" w:sz="8" w:space="0" w:color="D34817" w:themeColor="accent1"/>
          <w:insideV w:val="single" w:sz="8" w:space="0" w:color="D34817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  <w:style w:type="table" w:styleId="MediumShading2-Accent2">
    <w:name w:val="Medium Shading 2 Accent 2"/>
    <w:basedOn w:val="TableNormal"/>
    <w:uiPriority w:val="42"/>
    <w:rsid w:val="00A14B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2D1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2D1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2D1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List-Accent3">
    <w:name w:val="Colorful List Accent 3"/>
    <w:basedOn w:val="TableNormal"/>
    <w:uiPriority w:val="43"/>
    <w:rsid w:val="00A14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3F0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74E40" w:themeFill="accent4" w:themeFillShade="CC"/>
      </w:tcPr>
    </w:tblStylePr>
    <w:tblStylePr w:type="lastRow">
      <w:rPr>
        <w:b/>
        <w:bCs/>
        <w:color w:val="774E4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styleId="ColorfulShading-Accent3">
    <w:name w:val="Colorful Shading Accent 3"/>
    <w:basedOn w:val="TableNormal"/>
    <w:uiPriority w:val="43"/>
    <w:rsid w:val="00A14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56251" w:themeColor="accent4"/>
        <w:left w:val="single" w:sz="4" w:space="0" w:color="A28E6A" w:themeColor="accent3"/>
        <w:bottom w:val="single" w:sz="4" w:space="0" w:color="A28E6A" w:themeColor="accent3"/>
        <w:right w:val="single" w:sz="4" w:space="0" w:color="A28E6A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3F0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56251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553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553D" w:themeColor="accent3" w:themeShade="99"/>
          <w:insideV w:val="nil"/>
        </w:tcBorders>
        <w:shd w:val="clear" w:color="auto" w:fill="62553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553D" w:themeFill="accent3" w:themeFillShade="99"/>
      </w:tcPr>
    </w:tblStylePr>
    <w:tblStylePr w:type="band1Vert">
      <w:tblPr/>
      <w:tcPr>
        <w:shd w:val="clear" w:color="auto" w:fill="D9D1C3" w:themeFill="accent3" w:themeFillTint="66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DarkList-Accent3">
    <w:name w:val="Dark List Accent 3"/>
    <w:basedOn w:val="TableNormal"/>
    <w:uiPriority w:val="43"/>
    <w:rsid w:val="00A14B7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28E6A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4633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6A4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6A4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6A4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6A4D" w:themeFill="accent3" w:themeFillShade="BF"/>
      </w:tcPr>
    </w:tblStylePr>
  </w:style>
  <w:style w:type="table" w:styleId="LightList-Accent3">
    <w:name w:val="Light List Accent 3"/>
    <w:basedOn w:val="TableNormal"/>
    <w:uiPriority w:val="43"/>
    <w:rsid w:val="00A14B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28E6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</w:style>
  <w:style w:type="table" w:styleId="MediumShading2-Accent6">
    <w:name w:val="Medium Shading 2 Accent 6"/>
    <w:basedOn w:val="TableNormal"/>
    <w:uiPriority w:val="46"/>
    <w:rsid w:val="00A14B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5D5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5D5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5D5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List">
    <w:name w:val="Colorful List"/>
    <w:basedOn w:val="TableNormal"/>
    <w:uiPriority w:val="40"/>
    <w:rsid w:val="00A14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B2318" w:themeFill="accent2" w:themeFillShade="CC"/>
      </w:tcPr>
    </w:tblStylePr>
    <w:tblStylePr w:type="lastRow">
      <w:rPr>
        <w:b/>
        <w:bCs/>
        <w:color w:val="7B231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Grid-Accent1">
    <w:name w:val="Light Grid Accent 1"/>
    <w:basedOn w:val="TableNormal"/>
    <w:uiPriority w:val="41"/>
    <w:rsid w:val="00A14B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34817" w:themeColor="accent1"/>
        <w:left w:val="single" w:sz="8" w:space="0" w:color="D34817" w:themeColor="accent1"/>
        <w:bottom w:val="single" w:sz="8" w:space="0" w:color="D34817" w:themeColor="accent1"/>
        <w:right w:val="single" w:sz="8" w:space="0" w:color="D34817" w:themeColor="accent1"/>
        <w:insideH w:val="single" w:sz="8" w:space="0" w:color="D34817" w:themeColor="accent1"/>
        <w:insideV w:val="single" w:sz="8" w:space="0" w:color="D3481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34817" w:themeColor="accent1"/>
          <w:left w:val="single" w:sz="8" w:space="0" w:color="D34817" w:themeColor="accent1"/>
          <w:bottom w:val="single" w:sz="18" w:space="0" w:color="D34817" w:themeColor="accent1"/>
          <w:right w:val="single" w:sz="8" w:space="0" w:color="D34817" w:themeColor="accent1"/>
          <w:insideH w:val="nil"/>
          <w:insideV w:val="single" w:sz="8" w:space="0" w:color="D3481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34817" w:themeColor="accent1"/>
          <w:left w:val="single" w:sz="8" w:space="0" w:color="D34817" w:themeColor="accent1"/>
          <w:bottom w:val="single" w:sz="8" w:space="0" w:color="D34817" w:themeColor="accent1"/>
          <w:right w:val="single" w:sz="8" w:space="0" w:color="D34817" w:themeColor="accent1"/>
          <w:insideH w:val="nil"/>
          <w:insideV w:val="single" w:sz="8" w:space="0" w:color="D3481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34817" w:themeColor="accent1"/>
          <w:left w:val="single" w:sz="8" w:space="0" w:color="D34817" w:themeColor="accent1"/>
          <w:bottom w:val="single" w:sz="8" w:space="0" w:color="D34817" w:themeColor="accent1"/>
          <w:right w:val="single" w:sz="8" w:space="0" w:color="D34817" w:themeColor="accent1"/>
        </w:tcBorders>
      </w:tcPr>
    </w:tblStylePr>
    <w:tblStylePr w:type="band1Vert">
      <w:tblPr/>
      <w:tcPr>
        <w:tcBorders>
          <w:top w:val="single" w:sz="8" w:space="0" w:color="D34817" w:themeColor="accent1"/>
          <w:left w:val="single" w:sz="8" w:space="0" w:color="D34817" w:themeColor="accent1"/>
          <w:bottom w:val="single" w:sz="8" w:space="0" w:color="D34817" w:themeColor="accent1"/>
          <w:right w:val="single" w:sz="8" w:space="0" w:color="D34817" w:themeColor="accent1"/>
        </w:tcBorders>
        <w:shd w:val="clear" w:color="auto" w:fill="F8CFC1" w:themeFill="accent1" w:themeFillTint="3F"/>
      </w:tcPr>
    </w:tblStylePr>
    <w:tblStylePr w:type="band1Horz">
      <w:tblPr/>
      <w:tcPr>
        <w:tcBorders>
          <w:top w:val="single" w:sz="8" w:space="0" w:color="D34817" w:themeColor="accent1"/>
          <w:left w:val="single" w:sz="8" w:space="0" w:color="D34817" w:themeColor="accent1"/>
          <w:bottom w:val="single" w:sz="8" w:space="0" w:color="D34817" w:themeColor="accent1"/>
          <w:right w:val="single" w:sz="8" w:space="0" w:color="D34817" w:themeColor="accent1"/>
          <w:insideV w:val="single" w:sz="8" w:space="0" w:color="D34817" w:themeColor="accent1"/>
        </w:tcBorders>
        <w:shd w:val="clear" w:color="auto" w:fill="F8CFC1" w:themeFill="accent1" w:themeFillTint="3F"/>
      </w:tcPr>
    </w:tblStylePr>
    <w:tblStylePr w:type="band2Horz">
      <w:tblPr/>
      <w:tcPr>
        <w:tcBorders>
          <w:top w:val="single" w:sz="8" w:space="0" w:color="D34817" w:themeColor="accent1"/>
          <w:left w:val="single" w:sz="8" w:space="0" w:color="D34817" w:themeColor="accent1"/>
          <w:bottom w:val="single" w:sz="8" w:space="0" w:color="D34817" w:themeColor="accent1"/>
          <w:right w:val="single" w:sz="8" w:space="0" w:color="D34817" w:themeColor="accent1"/>
          <w:insideV w:val="single" w:sz="8" w:space="0" w:color="D34817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095A30FBA349F6AEC9AEAF05141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FDD46-E0F2-4358-9CC3-219204D7AD7D}"/>
      </w:docPartPr>
      <w:docPartBody>
        <w:p w:rsidR="00000000" w:rsidRDefault="009F408E">
          <w:pPr>
            <w:pStyle w:val="AF095A30FBA349F6AEC9AEAF05141A27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8E"/>
    <w:rsid w:val="009F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095A30FBA349F6AEC9AEAF05141A27">
    <w:name w:val="AF095A30FBA349F6AEC9AEAF05141A27"/>
  </w:style>
  <w:style w:type="paragraph" w:customStyle="1" w:styleId="906D372430864CCC84426CF0710C4953">
    <w:name w:val="906D372430864CCC84426CF0710C4953"/>
  </w:style>
  <w:style w:type="paragraph" w:customStyle="1" w:styleId="BBB697CE386F4729A9C29C4E80B413A2">
    <w:name w:val="BBB697CE386F4729A9C29C4E80B413A2"/>
  </w:style>
  <w:style w:type="paragraph" w:customStyle="1" w:styleId="79F2AE6BBDCA4107B0D2C602B3B1CB0B">
    <w:name w:val="79F2AE6BBDCA4107B0D2C602B3B1CB0B"/>
  </w:style>
  <w:style w:type="paragraph" w:customStyle="1" w:styleId="B9DC7E80E1E849A5928C94349BDB9467">
    <w:name w:val="B9DC7E80E1E849A5928C94349BDB9467"/>
  </w:style>
  <w:style w:type="paragraph" w:customStyle="1" w:styleId="13E0947FE15149109CB446A689C88E3C">
    <w:name w:val="13E0947FE15149109CB446A689C88E3C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F16F54C864C420C88284F06E97DA80E">
    <w:name w:val="3F16F54C864C420C88284F06E97DA80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095A30FBA349F6AEC9AEAF05141A27">
    <w:name w:val="AF095A30FBA349F6AEC9AEAF05141A27"/>
  </w:style>
  <w:style w:type="paragraph" w:customStyle="1" w:styleId="906D372430864CCC84426CF0710C4953">
    <w:name w:val="906D372430864CCC84426CF0710C4953"/>
  </w:style>
  <w:style w:type="paragraph" w:customStyle="1" w:styleId="BBB697CE386F4729A9C29C4E80B413A2">
    <w:name w:val="BBB697CE386F4729A9C29C4E80B413A2"/>
  </w:style>
  <w:style w:type="paragraph" w:customStyle="1" w:styleId="79F2AE6BBDCA4107B0D2C602B3B1CB0B">
    <w:name w:val="79F2AE6BBDCA4107B0D2C602B3B1CB0B"/>
  </w:style>
  <w:style w:type="paragraph" w:customStyle="1" w:styleId="B9DC7E80E1E849A5928C94349BDB9467">
    <w:name w:val="B9DC7E80E1E849A5928C94349BDB9467"/>
  </w:style>
  <w:style w:type="paragraph" w:customStyle="1" w:styleId="13E0947FE15149109CB446A689C88E3C">
    <w:name w:val="13E0947FE15149109CB446A689C88E3C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F16F54C864C420C88284F06E97DA80E">
    <w:name w:val="3F16F54C864C420C88284F06E97DA8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2012-04-17T00:00:00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217FBB-CEDB-47F4-B881-40E08D443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78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Kelley Swic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 Swic</dc:creator>
  <cp:lastModifiedBy>Swick Family</cp:lastModifiedBy>
  <cp:revision>1</cp:revision>
  <dcterms:created xsi:type="dcterms:W3CDTF">2012-04-17T23:42:00Z</dcterms:created>
  <dcterms:modified xsi:type="dcterms:W3CDTF">2012-04-18T01:00:00Z</dcterms:modified>
</cp:coreProperties>
</file>